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EMSI-EVENT.RISK_ASSESSMNT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INCREA</w:t>
            </w:r>
          </w:p>
        </w:tc>
        <w:tc>
          <w:tcPr>
            <w:tcW w:type="dxa" w:w="2160"/>
          </w:tcPr>
          <w:p>
            <w:r>
              <w:t>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DECREA</w:t>
            </w:r>
          </w:p>
        </w:tc>
        <w:tc>
          <w:tcPr>
            <w:tcW w:type="dxa" w:w="2160"/>
          </w:tcPr>
          <w:p>
            <w:r>
              <w:t>Décroissant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>
              <w:t>Stable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71BB70-5C39-4374-8D4A-11CDA741B1CB}"/>
</file>

<file path=customXml/itemProps3.xml><?xml version="1.0" encoding="utf-8"?>
<ds:datastoreItem xmlns:ds="http://schemas.openxmlformats.org/officeDocument/2006/customXml" ds:itemID="{F310A67C-A4F1-4732-B9B9-8084B59236A3}"/>
</file>

<file path=customXml/itemProps4.xml><?xml version="1.0" encoding="utf-8"?>
<ds:datastoreItem xmlns:ds="http://schemas.openxmlformats.org/officeDocument/2006/customXml" ds:itemID="{4A2F4D41-6FF6-4C91-8C13-9AEFFC17D1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